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304100" name="67fbbaf0-ad8d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9626410" name="67fbbaf0-ad8d-11f0-aada-8bb309fec1c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9693009" name="6b1493b0-ad8d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454284" name="6b1493b0-ad8d-11f0-aada-8bb309fec1c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45246512" name="aeedcf20-ad8d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6832489" name="aeedcf20-ad8d-11f0-aada-8bb309fec1c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6373164" name="b6b20780-ad8d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8230650" name="b6b20780-ad8d-11f0-aada-8bb309fec1c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1252802" name="02170200-ad95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1275050" name="02170200-ad95-11f0-aada-8bb309fec1c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6552683" name="05737370-ad95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4169471" name="05737370-ad95-11f0-aada-8bb309fec1c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Steinhalden 7, 5642 Mühlau</w:t>
          </w:r>
        </w:p>
        <w:p>
          <w:pPr>
            <w:spacing w:before="0" w:after="0"/>
          </w:pPr>
          <w:r>
            <w:t>519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